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C0113" w14:textId="77777777" w:rsidR="004D18E6" w:rsidRDefault="000C47C2">
      <w:pPr>
        <w:pStyle w:val="Heading1"/>
      </w:pPr>
      <w:r>
        <w:t>Carroll County, Ohio – Clothing Resources</w:t>
      </w:r>
    </w:p>
    <w:p w14:paraId="3C221C68" w14:textId="77777777" w:rsidR="004D18E6" w:rsidRPr="000C47C2" w:rsidRDefault="000C47C2" w:rsidP="000C47C2">
      <w:pPr>
        <w:pStyle w:val="ListParagraph"/>
        <w:numPr>
          <w:ilvl w:val="0"/>
          <w:numId w:val="10"/>
        </w:numPr>
        <w:rPr>
          <w:b/>
          <w:bCs/>
        </w:rPr>
      </w:pPr>
      <w:r w:rsidRPr="000C47C2">
        <w:rPr>
          <w:b/>
          <w:bCs/>
        </w:rPr>
        <w:t>Christ Community Church – Clothing Ministry (Dellroy, OH)</w:t>
      </w:r>
    </w:p>
    <w:p w14:paraId="23C97B9F" w14:textId="77777777" w:rsidR="000C47C2" w:rsidRDefault="000C47C2" w:rsidP="000C47C2">
      <w:pPr>
        <w:pStyle w:val="ListParagraph"/>
        <w:numPr>
          <w:ilvl w:val="0"/>
          <w:numId w:val="12"/>
        </w:numPr>
      </w:pPr>
      <w:r>
        <w:t>Provides free clothing for individuals and families in need</w:t>
      </w:r>
    </w:p>
    <w:p w14:paraId="5B7BCCFD" w14:textId="77777777" w:rsidR="000C47C2" w:rsidRDefault="000C47C2" w:rsidP="000C47C2">
      <w:pPr>
        <w:pStyle w:val="ListParagraph"/>
        <w:numPr>
          <w:ilvl w:val="0"/>
          <w:numId w:val="12"/>
        </w:numPr>
      </w:pPr>
      <w:r>
        <w:t>Located in Dellroy, OH</w:t>
      </w:r>
    </w:p>
    <w:p w14:paraId="6304DBE1" w14:textId="77777777" w:rsidR="000C47C2" w:rsidRDefault="000C47C2" w:rsidP="000C47C2">
      <w:pPr>
        <w:pStyle w:val="ListParagraph"/>
        <w:numPr>
          <w:ilvl w:val="1"/>
          <w:numId w:val="12"/>
        </w:numPr>
      </w:pPr>
      <w:r>
        <w:t xml:space="preserve">Website: </w:t>
      </w:r>
      <w:hyperlink r:id="rId6" w:history="1">
        <w:r w:rsidRPr="000D5537">
          <w:rPr>
            <w:rStyle w:val="Hyperlink"/>
          </w:rPr>
          <w:t>https://carrollcountyohio.us/wp-content/uploads/2020/05/food-pantry-info.pdf</w:t>
        </w:r>
      </w:hyperlink>
    </w:p>
    <w:p w14:paraId="4AEB2771" w14:textId="77777777" w:rsidR="000C47C2" w:rsidRDefault="000C47C2" w:rsidP="000C47C2">
      <w:pPr>
        <w:pStyle w:val="ListParagraph"/>
        <w:ind w:left="1710"/>
      </w:pPr>
    </w:p>
    <w:p w14:paraId="46C3400D" w14:textId="77777777" w:rsidR="000C47C2" w:rsidRPr="000C47C2" w:rsidRDefault="000C47C2" w:rsidP="000C47C2">
      <w:pPr>
        <w:pStyle w:val="ListParagraph"/>
        <w:numPr>
          <w:ilvl w:val="0"/>
          <w:numId w:val="10"/>
        </w:numPr>
      </w:pPr>
      <w:r w:rsidRPr="000C47C2">
        <w:rPr>
          <w:b/>
          <w:bCs/>
        </w:rPr>
        <w:t>Carrollton Church of God – Community Clothing Closet</w:t>
      </w:r>
    </w:p>
    <w:p w14:paraId="2E1EEC94" w14:textId="542912CE" w:rsidR="004D18E6" w:rsidRPr="000C47C2" w:rsidRDefault="000C47C2" w:rsidP="000C47C2">
      <w:pPr>
        <w:pStyle w:val="ListParagraph"/>
        <w:numPr>
          <w:ilvl w:val="0"/>
          <w:numId w:val="18"/>
        </w:numPr>
      </w:pPr>
      <w:r>
        <w:t>Offers free clothing, shoes, and essential items for Carroll County residents</w:t>
      </w:r>
      <w:r>
        <w:br/>
      </w:r>
    </w:p>
    <w:p w14:paraId="7366C83F" w14:textId="77777777" w:rsidR="004D18E6" w:rsidRPr="000C47C2" w:rsidRDefault="000C47C2" w:rsidP="000C47C2">
      <w:pPr>
        <w:pStyle w:val="ListParagraph"/>
        <w:numPr>
          <w:ilvl w:val="0"/>
          <w:numId w:val="10"/>
        </w:numPr>
        <w:rPr>
          <w:b/>
          <w:bCs/>
        </w:rPr>
      </w:pPr>
      <w:r w:rsidRPr="000C47C2">
        <w:rPr>
          <w:b/>
          <w:bCs/>
        </w:rPr>
        <w:t>Loaves &amp; Fishes – Carrollton, OH</w:t>
      </w:r>
    </w:p>
    <w:p w14:paraId="491D1AF6" w14:textId="6A80E5A3" w:rsidR="004D18E6" w:rsidRDefault="000C47C2" w:rsidP="000C47C2">
      <w:pPr>
        <w:pStyle w:val="ListParagraph"/>
        <w:numPr>
          <w:ilvl w:val="0"/>
          <w:numId w:val="18"/>
        </w:numPr>
      </w:pPr>
      <w:r>
        <w:t>Primarily a food pantry, but also distributes clothing and household items when available</w:t>
      </w:r>
      <w:r>
        <w:br/>
      </w:r>
    </w:p>
    <w:p w14:paraId="7CA035CA" w14:textId="77777777" w:rsidR="004D18E6" w:rsidRPr="000C47C2" w:rsidRDefault="000C47C2" w:rsidP="000C47C2">
      <w:pPr>
        <w:pStyle w:val="ListParagraph"/>
        <w:numPr>
          <w:ilvl w:val="0"/>
          <w:numId w:val="10"/>
        </w:numPr>
        <w:rPr>
          <w:b/>
          <w:bCs/>
        </w:rPr>
      </w:pPr>
      <w:r w:rsidRPr="000C47C2">
        <w:rPr>
          <w:b/>
          <w:bCs/>
        </w:rPr>
        <w:t>Salvation Army – Minerva Service Center</w:t>
      </w:r>
    </w:p>
    <w:p w14:paraId="293C9233" w14:textId="222C878C" w:rsidR="004D18E6" w:rsidRDefault="000C47C2" w:rsidP="000C47C2">
      <w:pPr>
        <w:pStyle w:val="ListParagraph"/>
        <w:numPr>
          <w:ilvl w:val="0"/>
          <w:numId w:val="18"/>
        </w:numPr>
      </w:pPr>
      <w:r>
        <w:t>Provides food pantry services and limited clothing or household items for families in need</w:t>
      </w:r>
      <w:r>
        <w:br/>
      </w:r>
    </w:p>
    <w:p w14:paraId="13C18645" w14:textId="77777777" w:rsidR="004D18E6" w:rsidRPr="000C47C2" w:rsidRDefault="000C47C2" w:rsidP="000C47C2">
      <w:pPr>
        <w:pStyle w:val="ListParagraph"/>
        <w:numPr>
          <w:ilvl w:val="0"/>
          <w:numId w:val="10"/>
        </w:numPr>
        <w:rPr>
          <w:b/>
          <w:bCs/>
        </w:rPr>
      </w:pPr>
      <w:r w:rsidRPr="000C47C2">
        <w:rPr>
          <w:b/>
          <w:bCs/>
        </w:rPr>
        <w:t>Society of St. Vincent de Paul – Regional (Stark/Carroll Area)</w:t>
      </w:r>
    </w:p>
    <w:p w14:paraId="0248D372" w14:textId="47D03E3A" w:rsidR="004D18E6" w:rsidRDefault="000C47C2" w:rsidP="000C47C2">
      <w:pPr>
        <w:pStyle w:val="ListParagraph"/>
        <w:numPr>
          <w:ilvl w:val="0"/>
          <w:numId w:val="18"/>
        </w:numPr>
      </w:pPr>
      <w:r>
        <w:t>Provides clothing, furniture, and household goods through vouchers and donations</w:t>
      </w:r>
      <w:r>
        <w:br/>
      </w:r>
    </w:p>
    <w:sectPr w:rsidR="004D18E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1A839E9"/>
    <w:multiLevelType w:val="hybridMultilevel"/>
    <w:tmpl w:val="89D29D56"/>
    <w:lvl w:ilvl="0" w:tplc="6FDE17C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047C8"/>
    <w:multiLevelType w:val="hybridMultilevel"/>
    <w:tmpl w:val="FAA0518E"/>
    <w:lvl w:ilvl="0" w:tplc="7CD21EDE">
      <w:start w:val="211"/>
      <w:numFmt w:val="bullet"/>
      <w:lvlText w:val="•"/>
      <w:lvlJc w:val="left"/>
      <w:pPr>
        <w:ind w:left="99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1" w15:restartNumberingAfterBreak="0">
    <w:nsid w:val="285E4F24"/>
    <w:multiLevelType w:val="hybridMultilevel"/>
    <w:tmpl w:val="44F019A8"/>
    <w:lvl w:ilvl="0" w:tplc="7CD21EDE">
      <w:start w:val="211"/>
      <w:numFmt w:val="bullet"/>
      <w:lvlText w:val="•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2A21E5D"/>
    <w:multiLevelType w:val="hybridMultilevel"/>
    <w:tmpl w:val="F9CA5B3A"/>
    <w:lvl w:ilvl="0" w:tplc="7CD21EDE">
      <w:start w:val="211"/>
      <w:numFmt w:val="bullet"/>
      <w:lvlText w:val="•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FEF056D"/>
    <w:multiLevelType w:val="hybridMultilevel"/>
    <w:tmpl w:val="ACC24394"/>
    <w:lvl w:ilvl="0" w:tplc="7CD21EDE">
      <w:start w:val="211"/>
      <w:numFmt w:val="bullet"/>
      <w:lvlText w:val="•"/>
      <w:lvlJc w:val="left"/>
      <w:pPr>
        <w:ind w:left="144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CB33468"/>
    <w:multiLevelType w:val="hybridMultilevel"/>
    <w:tmpl w:val="71147B9A"/>
    <w:lvl w:ilvl="0" w:tplc="7CD21EDE">
      <w:start w:val="211"/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2219"/>
    <w:multiLevelType w:val="hybridMultilevel"/>
    <w:tmpl w:val="AC501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D37726"/>
    <w:multiLevelType w:val="hybridMultilevel"/>
    <w:tmpl w:val="928A229A"/>
    <w:lvl w:ilvl="0" w:tplc="7CD21EDE">
      <w:start w:val="211"/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095499"/>
    <w:multiLevelType w:val="hybridMultilevel"/>
    <w:tmpl w:val="7EE2429E"/>
    <w:lvl w:ilvl="0" w:tplc="7CD21EDE">
      <w:start w:val="211"/>
      <w:numFmt w:val="bullet"/>
      <w:lvlText w:val="•"/>
      <w:lvlJc w:val="left"/>
      <w:pPr>
        <w:ind w:left="144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82956632">
    <w:abstractNumId w:val="8"/>
  </w:num>
  <w:num w:numId="2" w16cid:durableId="1087504754">
    <w:abstractNumId w:val="6"/>
  </w:num>
  <w:num w:numId="3" w16cid:durableId="1611160398">
    <w:abstractNumId w:val="5"/>
  </w:num>
  <w:num w:numId="4" w16cid:durableId="1655183128">
    <w:abstractNumId w:val="4"/>
  </w:num>
  <w:num w:numId="5" w16cid:durableId="678195098">
    <w:abstractNumId w:val="7"/>
  </w:num>
  <w:num w:numId="6" w16cid:durableId="1612781657">
    <w:abstractNumId w:val="3"/>
  </w:num>
  <w:num w:numId="7" w16cid:durableId="851529440">
    <w:abstractNumId w:val="2"/>
  </w:num>
  <w:num w:numId="8" w16cid:durableId="1612127296">
    <w:abstractNumId w:val="1"/>
  </w:num>
  <w:num w:numId="9" w16cid:durableId="1922063715">
    <w:abstractNumId w:val="0"/>
  </w:num>
  <w:num w:numId="10" w16cid:durableId="1222669729">
    <w:abstractNumId w:val="9"/>
  </w:num>
  <w:num w:numId="11" w16cid:durableId="1183399171">
    <w:abstractNumId w:val="15"/>
  </w:num>
  <w:num w:numId="12" w16cid:durableId="1100758673">
    <w:abstractNumId w:val="10"/>
  </w:num>
  <w:num w:numId="13" w16cid:durableId="1407414127">
    <w:abstractNumId w:val="13"/>
  </w:num>
  <w:num w:numId="14" w16cid:durableId="939721906">
    <w:abstractNumId w:val="16"/>
  </w:num>
  <w:num w:numId="15" w16cid:durableId="1629505805">
    <w:abstractNumId w:val="12"/>
  </w:num>
  <w:num w:numId="16" w16cid:durableId="441531922">
    <w:abstractNumId w:val="17"/>
  </w:num>
  <w:num w:numId="17" w16cid:durableId="1039091474">
    <w:abstractNumId w:val="14"/>
  </w:num>
  <w:num w:numId="18" w16cid:durableId="158664809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C47C2"/>
    <w:rsid w:val="0015074B"/>
    <w:rsid w:val="0029639D"/>
    <w:rsid w:val="00326F90"/>
    <w:rsid w:val="004D18E6"/>
    <w:rsid w:val="00532585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D362F1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0C47C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47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arrollcountyohio.us/wp-content/uploads/2020/05/food-pantry-info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778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2</cp:revision>
  <cp:lastPrinted>2025-10-02T17:50:00Z</cp:lastPrinted>
  <dcterms:created xsi:type="dcterms:W3CDTF">2025-10-02T17:50:00Z</dcterms:created>
  <dcterms:modified xsi:type="dcterms:W3CDTF">2025-10-02T17:50:00Z</dcterms:modified>
  <cp:category/>
</cp:coreProperties>
</file>